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5CF" w:rsidRPr="008E7EDD" w:rsidRDefault="00BA45CF" w:rsidP="00BA45CF">
      <w:pPr>
        <w:spacing w:after="0" w:line="408" w:lineRule="auto"/>
        <w:ind w:left="120"/>
        <w:jc w:val="center"/>
      </w:pPr>
      <w:bookmarkStart w:id="0" w:name="block-1401156"/>
      <w:r w:rsidRPr="008E7ED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C45D9" w:rsidRPr="00CC45D9" w:rsidRDefault="00CC45D9" w:rsidP="00CC45D9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  <w:bookmarkStart w:id="1" w:name="_Hlk176840506"/>
      <w:r w:rsidRPr="00CC45D9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Управление образования и науки Липецкой области</w:t>
      </w:r>
    </w:p>
    <w:p w:rsidR="00CC45D9" w:rsidRPr="00CC45D9" w:rsidRDefault="00CC45D9" w:rsidP="00CC45D9">
      <w:pPr>
        <w:spacing w:after="0"/>
        <w:ind w:left="120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CC45D9">
        <w:rPr>
          <w:rFonts w:ascii="Times New Roman" w:eastAsia="Calibri" w:hAnsi="Times New Roman" w:cs="Times New Roman"/>
          <w:b/>
          <w:lang w:eastAsia="en-US"/>
        </w:rPr>
        <w:t>Комитет по образованию</w:t>
      </w:r>
      <w:r>
        <w:rPr>
          <w:rFonts w:ascii="Times New Roman" w:eastAsia="Calibri" w:hAnsi="Times New Roman" w:cs="Times New Roman"/>
          <w:b/>
          <w:lang w:val="en-US" w:eastAsia="en-US"/>
        </w:rPr>
        <w:t xml:space="preserve"> </w:t>
      </w:r>
      <w:r w:rsidRPr="00CC45D9">
        <w:rPr>
          <w:rFonts w:ascii="Times New Roman" w:eastAsia="Calibri" w:hAnsi="Times New Roman" w:cs="Times New Roman"/>
          <w:b/>
          <w:lang w:eastAsia="en-US"/>
        </w:rPr>
        <w:t>администрации</w:t>
      </w:r>
    </w:p>
    <w:p w:rsidR="00CC45D9" w:rsidRPr="00CC45D9" w:rsidRDefault="00CC45D9" w:rsidP="00CC45D9">
      <w:pPr>
        <w:spacing w:after="0"/>
        <w:ind w:left="120"/>
        <w:jc w:val="center"/>
        <w:rPr>
          <w:rFonts w:ascii="Times New Roman" w:eastAsia="Calibri" w:hAnsi="Times New Roman" w:cs="Times New Roman"/>
          <w:b/>
          <w:lang w:eastAsia="en-US"/>
        </w:rPr>
      </w:pPr>
      <w:proofErr w:type="spellStart"/>
      <w:r w:rsidRPr="00CC45D9">
        <w:rPr>
          <w:rFonts w:ascii="Times New Roman" w:eastAsia="Calibri" w:hAnsi="Times New Roman" w:cs="Times New Roman"/>
          <w:b/>
          <w:lang w:eastAsia="en-US"/>
        </w:rPr>
        <w:t>Чаплыгинского</w:t>
      </w:r>
      <w:proofErr w:type="spellEnd"/>
      <w:r w:rsidRPr="00CC45D9">
        <w:rPr>
          <w:rFonts w:ascii="Times New Roman" w:eastAsia="Calibri" w:hAnsi="Times New Roman" w:cs="Times New Roman"/>
          <w:b/>
          <w:lang w:eastAsia="en-US"/>
        </w:rPr>
        <w:t xml:space="preserve"> муниципального района</w:t>
      </w:r>
    </w:p>
    <w:p w:rsidR="00CC45D9" w:rsidRPr="00CC45D9" w:rsidRDefault="00CC45D9" w:rsidP="00CC45D9">
      <w:pPr>
        <w:spacing w:after="0"/>
        <w:ind w:left="120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CC45D9">
        <w:rPr>
          <w:rFonts w:ascii="Times New Roman" w:eastAsia="Calibri" w:hAnsi="Times New Roman" w:cs="Times New Roman"/>
          <w:b/>
          <w:lang w:eastAsia="en-US"/>
        </w:rPr>
        <w:t xml:space="preserve">МБОУ СШ </w:t>
      </w:r>
      <w:proofErr w:type="spellStart"/>
      <w:r w:rsidRPr="00CC45D9">
        <w:rPr>
          <w:rFonts w:ascii="Times New Roman" w:eastAsia="Calibri" w:hAnsi="Times New Roman" w:cs="Times New Roman"/>
          <w:b/>
          <w:lang w:eastAsia="en-US"/>
        </w:rPr>
        <w:t>п.Рощинский</w:t>
      </w:r>
      <w:proofErr w:type="spellEnd"/>
    </w:p>
    <w:bookmarkEnd w:id="1"/>
    <w:p w:rsidR="00BA45CF" w:rsidRPr="005F6BB6" w:rsidRDefault="00BA45CF" w:rsidP="00BA45CF">
      <w:pPr>
        <w:spacing w:after="0"/>
        <w:ind w:left="120"/>
      </w:pPr>
    </w:p>
    <w:p w:rsidR="00BA45CF" w:rsidRPr="005F6BB6" w:rsidRDefault="00BA45CF" w:rsidP="00BA45CF">
      <w:pPr>
        <w:spacing w:after="0"/>
        <w:ind w:left="120"/>
      </w:pPr>
    </w:p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3369"/>
        <w:gridCol w:w="3402"/>
        <w:gridCol w:w="3719"/>
      </w:tblGrid>
      <w:tr w:rsidR="00CC45D9" w:rsidRPr="005F6BB6" w:rsidTr="00C11213">
        <w:trPr>
          <w:trHeight w:val="2971"/>
        </w:trPr>
        <w:tc>
          <w:tcPr>
            <w:tcW w:w="3369" w:type="dxa"/>
          </w:tcPr>
          <w:p w:rsidR="00CC45D9" w:rsidRPr="0040209D" w:rsidRDefault="00CC45D9" w:rsidP="00CC45D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C45D9" w:rsidRPr="008944ED" w:rsidRDefault="00CC45D9" w:rsidP="00CC45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CC45D9" w:rsidRDefault="00CC45D9" w:rsidP="00CC45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C45D9" w:rsidRPr="008944ED" w:rsidRDefault="00CC45D9" w:rsidP="00CC45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Танчук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С.А.</w:t>
            </w:r>
          </w:p>
          <w:p w:rsidR="00CC45D9" w:rsidRDefault="00CC45D9" w:rsidP="00CC45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5F6B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г.</w:t>
            </w:r>
          </w:p>
          <w:p w:rsidR="00CC45D9" w:rsidRPr="0040209D" w:rsidRDefault="00CC45D9" w:rsidP="00CC45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CC45D9" w:rsidRPr="0040209D" w:rsidRDefault="00CC45D9" w:rsidP="00CC45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C45D9" w:rsidRPr="008944ED" w:rsidRDefault="00CC45D9" w:rsidP="00CC45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</w:t>
            </w:r>
          </w:p>
          <w:p w:rsidR="00CC45D9" w:rsidRDefault="00CC45D9" w:rsidP="00CC45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C45D9" w:rsidRPr="008944ED" w:rsidRDefault="00CC45D9" w:rsidP="00CC45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Лазарева Е.С.</w:t>
            </w:r>
          </w:p>
          <w:p w:rsidR="00CC45D9" w:rsidRDefault="00CC45D9" w:rsidP="00CC45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г.</w:t>
            </w:r>
          </w:p>
          <w:p w:rsidR="00CC45D9" w:rsidRPr="0040209D" w:rsidRDefault="00CC45D9" w:rsidP="00CC45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9" w:type="dxa"/>
          </w:tcPr>
          <w:p w:rsidR="00CC45D9" w:rsidRDefault="00CC45D9" w:rsidP="00CC45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C45D9" w:rsidRPr="008944ED" w:rsidRDefault="00CC45D9" w:rsidP="00CC45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CC45D9" w:rsidRDefault="00CC45D9" w:rsidP="00CC45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C45D9" w:rsidRPr="008944ED" w:rsidRDefault="00CC45D9" w:rsidP="00CC45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Поляков В.Ф.</w:t>
            </w:r>
          </w:p>
          <w:p w:rsidR="00CC45D9" w:rsidRDefault="00CC45D9" w:rsidP="00CC45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 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г.</w:t>
            </w:r>
          </w:p>
          <w:p w:rsidR="00CC45D9" w:rsidRPr="0040209D" w:rsidRDefault="00CC45D9" w:rsidP="00CC45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A45CF" w:rsidRPr="005F6BB6" w:rsidRDefault="00BA45CF" w:rsidP="00BA45CF">
      <w:pPr>
        <w:spacing w:after="0"/>
        <w:ind w:left="120"/>
      </w:pPr>
    </w:p>
    <w:p w:rsidR="00BA45CF" w:rsidRDefault="00BA45CF" w:rsidP="00BA45C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A45CF" w:rsidRDefault="00BA45CF" w:rsidP="00BA45CF">
      <w:pPr>
        <w:spacing w:after="0"/>
        <w:ind w:left="120"/>
      </w:pPr>
    </w:p>
    <w:p w:rsidR="00BA45CF" w:rsidRDefault="00BA45CF" w:rsidP="00BA45CF">
      <w:pPr>
        <w:spacing w:after="0"/>
        <w:ind w:left="120"/>
      </w:pPr>
    </w:p>
    <w:p w:rsidR="00BA45CF" w:rsidRDefault="00BA45CF" w:rsidP="00BA45CF">
      <w:pPr>
        <w:spacing w:after="0"/>
        <w:ind w:left="120"/>
      </w:pPr>
    </w:p>
    <w:p w:rsidR="00BA45CF" w:rsidRDefault="00BA45CF" w:rsidP="00BA45C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A45CF" w:rsidRDefault="00BA45CF" w:rsidP="00BA45C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A45CF" w:rsidRDefault="00BA45CF" w:rsidP="00BA45C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A45CF" w:rsidRDefault="00BA45CF" w:rsidP="00BA45CF">
      <w:pPr>
        <w:spacing w:after="0"/>
        <w:ind w:left="120"/>
        <w:jc w:val="center"/>
      </w:pPr>
    </w:p>
    <w:p w:rsidR="00BA45CF" w:rsidRPr="008E7EDD" w:rsidRDefault="00BA45CF" w:rsidP="00BA45C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</w:t>
      </w:r>
      <w:r w:rsidRPr="008E7EDD">
        <w:rPr>
          <w:rFonts w:ascii="Times New Roman" w:hAnsi="Times New Roman"/>
          <w:b/>
          <w:color w:val="000000"/>
          <w:sz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</w:rPr>
        <w:t>Окружающий мир</w:t>
      </w:r>
      <w:r w:rsidRPr="008E7EDD">
        <w:rPr>
          <w:rFonts w:ascii="Times New Roman" w:hAnsi="Times New Roman"/>
          <w:b/>
          <w:color w:val="000000"/>
          <w:sz w:val="28"/>
        </w:rPr>
        <w:t>»</w:t>
      </w:r>
    </w:p>
    <w:p w:rsidR="00BA45CF" w:rsidRPr="008E7EDD" w:rsidRDefault="00BA45CF" w:rsidP="00BA45CF">
      <w:pPr>
        <w:spacing w:after="0" w:line="408" w:lineRule="auto"/>
        <w:ind w:left="120"/>
        <w:jc w:val="center"/>
      </w:pPr>
      <w:r w:rsidRPr="008E7EDD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BA45CF" w:rsidRPr="008E7EDD" w:rsidRDefault="00BA45CF" w:rsidP="00BA45CF">
      <w:pPr>
        <w:spacing w:after="0"/>
        <w:ind w:left="120"/>
        <w:jc w:val="center"/>
      </w:pPr>
    </w:p>
    <w:p w:rsidR="00BA45CF" w:rsidRPr="008E7EDD" w:rsidRDefault="00BA45CF" w:rsidP="00BA45CF">
      <w:pPr>
        <w:spacing w:after="0"/>
      </w:pPr>
    </w:p>
    <w:p w:rsidR="00BA45CF" w:rsidRPr="008E7EDD" w:rsidRDefault="00BA45CF" w:rsidP="00BA45CF">
      <w:pPr>
        <w:spacing w:after="0"/>
        <w:ind w:left="120"/>
        <w:jc w:val="center"/>
      </w:pPr>
    </w:p>
    <w:p w:rsidR="00BA45CF" w:rsidRPr="008E7EDD" w:rsidRDefault="00BA45CF" w:rsidP="00BA45CF">
      <w:pPr>
        <w:spacing w:after="0"/>
        <w:ind w:left="120"/>
        <w:jc w:val="center"/>
      </w:pPr>
    </w:p>
    <w:p w:rsidR="00BA45CF" w:rsidRPr="008E7EDD" w:rsidRDefault="00BA45CF" w:rsidP="00BA45CF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8E7EDD">
        <w:rPr>
          <w:rFonts w:ascii="Times New Roman" w:hAnsi="Times New Roman"/>
          <w:color w:val="000000"/>
          <w:sz w:val="28"/>
        </w:rPr>
        <w:t>​</w:t>
      </w:r>
    </w:p>
    <w:p w:rsidR="00BA45CF" w:rsidRPr="008E7EDD" w:rsidRDefault="00BA45CF" w:rsidP="00BA45CF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BA45CF" w:rsidRPr="008E7EDD" w:rsidRDefault="00BA45CF" w:rsidP="00BA45CF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BA45CF" w:rsidRPr="008E7EDD" w:rsidRDefault="00BA45CF" w:rsidP="00BA45CF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BA45CF" w:rsidRPr="008E7EDD" w:rsidRDefault="00CC45D9" w:rsidP="00BA45CF">
      <w:pPr>
        <w:spacing w:after="0"/>
        <w:ind w:left="120"/>
        <w:jc w:val="center"/>
      </w:pPr>
      <w:bookmarkStart w:id="2" w:name="_Hlk176840558"/>
      <w:bookmarkStart w:id="3" w:name="_Hlk176840931"/>
      <w:proofErr w:type="spellStart"/>
      <w:r w:rsidRPr="00CC45D9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п.Рощинский</w:t>
      </w:r>
      <w:proofErr w:type="spellEnd"/>
      <w:r w:rsidRPr="00CC45D9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2024г</w:t>
      </w:r>
      <w:bookmarkEnd w:id="2"/>
      <w:r w:rsidRPr="00CC45D9">
        <w:rPr>
          <w:rFonts w:ascii="Times New Roman" w:eastAsia="Calibri" w:hAnsi="Times New Roman" w:cs="Times New Roman"/>
          <w:color w:val="000000"/>
          <w:sz w:val="28"/>
          <w:lang w:eastAsia="en-US"/>
        </w:rPr>
        <w:t>​</w:t>
      </w:r>
      <w:bookmarkStart w:id="4" w:name="_GoBack"/>
      <w:bookmarkEnd w:id="3"/>
      <w:bookmarkEnd w:id="4"/>
      <w:r w:rsidR="00BA45CF" w:rsidRPr="008E7EDD">
        <w:rPr>
          <w:rFonts w:ascii="Times New Roman" w:hAnsi="Times New Roman"/>
          <w:color w:val="000000"/>
          <w:sz w:val="28"/>
        </w:rPr>
        <w:t>​</w:t>
      </w:r>
    </w:p>
    <w:p w:rsidR="00962B1B" w:rsidRPr="00BA45CF" w:rsidRDefault="00962B1B" w:rsidP="00BA45CF">
      <w:pPr>
        <w:tabs>
          <w:tab w:val="left" w:pos="900"/>
        </w:tabs>
        <w:sectPr w:rsidR="00962B1B" w:rsidRPr="00BA45CF">
          <w:pgSz w:w="11906" w:h="16383"/>
          <w:pgMar w:top="1134" w:right="850" w:bottom="1134" w:left="1701" w:header="720" w:footer="720" w:gutter="0"/>
          <w:cols w:space="720"/>
        </w:sectPr>
      </w:pPr>
    </w:p>
    <w:p w:rsidR="00962B1B" w:rsidRPr="0035794A" w:rsidRDefault="002A0FFF">
      <w:pPr>
        <w:spacing w:after="0" w:line="264" w:lineRule="auto"/>
        <w:ind w:left="120"/>
        <w:jc w:val="both"/>
      </w:pPr>
      <w:bookmarkStart w:id="5" w:name="block-1401159"/>
      <w:bookmarkEnd w:id="0"/>
      <w:r w:rsidRPr="0035794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5794A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962B1B" w:rsidRPr="0035794A" w:rsidRDefault="002A0FFF">
      <w:pPr>
        <w:numPr>
          <w:ilvl w:val="0"/>
          <w:numId w:val="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962B1B" w:rsidRPr="0035794A" w:rsidRDefault="002A0FFF">
      <w:pPr>
        <w:numPr>
          <w:ilvl w:val="0"/>
          <w:numId w:val="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962B1B" w:rsidRPr="0035794A" w:rsidRDefault="00962B1B">
      <w:pPr>
        <w:sectPr w:rsidR="00962B1B" w:rsidRPr="0035794A" w:rsidSect="0035794A">
          <w:pgSz w:w="11906" w:h="16383"/>
          <w:pgMar w:top="709" w:right="850" w:bottom="1134" w:left="1701" w:header="720" w:footer="720" w:gutter="0"/>
          <w:cols w:space="720"/>
        </w:sectPr>
      </w:pPr>
    </w:p>
    <w:p w:rsidR="00962B1B" w:rsidRPr="0035794A" w:rsidRDefault="002A0FFF">
      <w:pPr>
        <w:spacing w:after="0" w:line="264" w:lineRule="auto"/>
        <w:ind w:left="120"/>
        <w:jc w:val="both"/>
      </w:pPr>
      <w:bookmarkStart w:id="6" w:name="block-1401157"/>
      <w:bookmarkEnd w:id="5"/>
      <w:r w:rsidRPr="0035794A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1 КЛАСС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Режим труда и отдыха.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35794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962B1B" w:rsidRPr="0035794A" w:rsidRDefault="002A0FFF">
      <w:pPr>
        <w:numPr>
          <w:ilvl w:val="0"/>
          <w:numId w:val="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62B1B" w:rsidRPr="0035794A" w:rsidRDefault="002A0FFF">
      <w:pPr>
        <w:numPr>
          <w:ilvl w:val="0"/>
          <w:numId w:val="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962B1B" w:rsidRPr="0035794A" w:rsidRDefault="002A0FFF">
      <w:pPr>
        <w:numPr>
          <w:ilvl w:val="0"/>
          <w:numId w:val="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35794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962B1B" w:rsidRPr="0035794A" w:rsidRDefault="002A0FFF">
      <w:pPr>
        <w:numPr>
          <w:ilvl w:val="0"/>
          <w:numId w:val="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962B1B" w:rsidRPr="0035794A" w:rsidRDefault="002A0FFF">
      <w:pPr>
        <w:numPr>
          <w:ilvl w:val="0"/>
          <w:numId w:val="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35794A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35794A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962B1B" w:rsidRPr="0035794A" w:rsidRDefault="002A0FFF">
      <w:pPr>
        <w:numPr>
          <w:ilvl w:val="0"/>
          <w:numId w:val="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62B1B" w:rsidRPr="0035794A" w:rsidRDefault="002A0FFF">
      <w:pPr>
        <w:numPr>
          <w:ilvl w:val="0"/>
          <w:numId w:val="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962B1B" w:rsidRPr="0035794A" w:rsidRDefault="002A0FFF">
      <w:pPr>
        <w:numPr>
          <w:ilvl w:val="0"/>
          <w:numId w:val="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35794A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962B1B" w:rsidRPr="0035794A" w:rsidRDefault="002A0FFF">
      <w:pPr>
        <w:numPr>
          <w:ilvl w:val="0"/>
          <w:numId w:val="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2 КЛАСС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  <w:r w:rsidRPr="0035794A">
        <w:rPr>
          <w:rFonts w:ascii="Times New Roman" w:hAnsi="Times New Roman"/>
          <w:color w:val="000000"/>
          <w:sz w:val="28"/>
        </w:rPr>
        <w:lastRenderedPageBreak/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35794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962B1B" w:rsidRPr="0035794A" w:rsidRDefault="002A0FFF">
      <w:pPr>
        <w:numPr>
          <w:ilvl w:val="0"/>
          <w:numId w:val="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962B1B" w:rsidRPr="0035794A" w:rsidRDefault="002A0FFF">
      <w:pPr>
        <w:numPr>
          <w:ilvl w:val="0"/>
          <w:numId w:val="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962B1B" w:rsidRDefault="002A0FF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962B1B" w:rsidRPr="0035794A" w:rsidRDefault="002A0FFF">
      <w:pPr>
        <w:numPr>
          <w:ilvl w:val="0"/>
          <w:numId w:val="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 w:rsidR="00962B1B" w:rsidRPr="0035794A" w:rsidRDefault="002A0FFF">
      <w:pPr>
        <w:numPr>
          <w:ilvl w:val="0"/>
          <w:numId w:val="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962B1B" w:rsidRDefault="002A0FF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lastRenderedPageBreak/>
        <w:t>Работа с информацией как часть познавательных универсальных учебных действий способствует формированию умений:</w:t>
      </w:r>
    </w:p>
    <w:p w:rsidR="00962B1B" w:rsidRPr="0035794A" w:rsidRDefault="002A0FFF">
      <w:pPr>
        <w:numPr>
          <w:ilvl w:val="0"/>
          <w:numId w:val="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962B1B" w:rsidRPr="0035794A" w:rsidRDefault="002A0FFF">
      <w:pPr>
        <w:numPr>
          <w:ilvl w:val="0"/>
          <w:numId w:val="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962B1B" w:rsidRPr="0035794A" w:rsidRDefault="002A0FFF">
      <w:pPr>
        <w:numPr>
          <w:ilvl w:val="0"/>
          <w:numId w:val="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962B1B" w:rsidRPr="0035794A" w:rsidRDefault="002A0FFF">
      <w:pPr>
        <w:numPr>
          <w:ilvl w:val="0"/>
          <w:numId w:val="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35794A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962B1B" w:rsidRPr="0035794A" w:rsidRDefault="002A0FFF">
      <w:pPr>
        <w:numPr>
          <w:ilvl w:val="0"/>
          <w:numId w:val="1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962B1B" w:rsidRPr="0035794A" w:rsidRDefault="002A0FFF">
      <w:pPr>
        <w:numPr>
          <w:ilvl w:val="0"/>
          <w:numId w:val="1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962B1B" w:rsidRPr="0035794A" w:rsidRDefault="002A0FFF">
      <w:pPr>
        <w:numPr>
          <w:ilvl w:val="0"/>
          <w:numId w:val="1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962B1B" w:rsidRPr="0035794A" w:rsidRDefault="002A0FFF">
      <w:pPr>
        <w:numPr>
          <w:ilvl w:val="0"/>
          <w:numId w:val="1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35794A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962B1B" w:rsidRPr="0035794A" w:rsidRDefault="002A0FFF">
      <w:pPr>
        <w:numPr>
          <w:ilvl w:val="0"/>
          <w:numId w:val="1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962B1B" w:rsidRPr="0035794A" w:rsidRDefault="002A0FFF">
      <w:pPr>
        <w:numPr>
          <w:ilvl w:val="0"/>
          <w:numId w:val="1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62B1B" w:rsidRPr="0035794A" w:rsidRDefault="002A0FFF">
      <w:pPr>
        <w:numPr>
          <w:ilvl w:val="0"/>
          <w:numId w:val="1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35794A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962B1B" w:rsidRPr="0035794A" w:rsidRDefault="002A0FFF">
      <w:pPr>
        <w:numPr>
          <w:ilvl w:val="0"/>
          <w:numId w:val="1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962B1B" w:rsidRPr="0035794A" w:rsidRDefault="002A0FFF">
      <w:pPr>
        <w:numPr>
          <w:ilvl w:val="0"/>
          <w:numId w:val="1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62B1B" w:rsidRPr="0035794A" w:rsidRDefault="002A0FFF">
      <w:pPr>
        <w:numPr>
          <w:ilvl w:val="0"/>
          <w:numId w:val="1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962B1B" w:rsidRPr="0035794A" w:rsidRDefault="002A0FFF">
      <w:pPr>
        <w:numPr>
          <w:ilvl w:val="0"/>
          <w:numId w:val="1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3 КЛАСС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</w:t>
      </w:r>
      <w:r w:rsidRPr="0035794A">
        <w:rPr>
          <w:rFonts w:ascii="Times New Roman" w:hAnsi="Times New Roman"/>
          <w:color w:val="000000"/>
          <w:sz w:val="28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35794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35794A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35794A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962B1B" w:rsidRPr="0035794A" w:rsidRDefault="002A0FFF">
      <w:pPr>
        <w:numPr>
          <w:ilvl w:val="0"/>
          <w:numId w:val="1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приводить примеры, кратко характеризовать представителей разных царств природы; </w:t>
      </w:r>
    </w:p>
    <w:p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962B1B" w:rsidRPr="0035794A" w:rsidRDefault="002A0FFF">
      <w:pPr>
        <w:numPr>
          <w:ilvl w:val="0"/>
          <w:numId w:val="1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962B1B" w:rsidRPr="0035794A" w:rsidRDefault="002A0FFF">
      <w:pPr>
        <w:numPr>
          <w:ilvl w:val="0"/>
          <w:numId w:val="1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35794A">
        <w:rPr>
          <w:rFonts w:ascii="Times New Roman" w:hAnsi="Times New Roman"/>
          <w:color w:val="000000"/>
          <w:sz w:val="28"/>
        </w:rPr>
        <w:t xml:space="preserve"> </w:t>
      </w:r>
      <w:r w:rsidRPr="0035794A"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962B1B" w:rsidRPr="0035794A" w:rsidRDefault="002A0FFF">
      <w:pPr>
        <w:numPr>
          <w:ilvl w:val="0"/>
          <w:numId w:val="2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962B1B" w:rsidRPr="0035794A" w:rsidRDefault="002A0FFF">
      <w:pPr>
        <w:numPr>
          <w:ilvl w:val="0"/>
          <w:numId w:val="2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962B1B" w:rsidRPr="0035794A" w:rsidRDefault="002A0FFF">
      <w:pPr>
        <w:numPr>
          <w:ilvl w:val="0"/>
          <w:numId w:val="2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962B1B" w:rsidRPr="0035794A" w:rsidRDefault="002A0FFF">
      <w:pPr>
        <w:numPr>
          <w:ilvl w:val="0"/>
          <w:numId w:val="2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4 КЛАСС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</w:t>
      </w:r>
      <w:r w:rsidRPr="0035794A">
        <w:rPr>
          <w:rFonts w:ascii="Times New Roman" w:hAnsi="Times New Roman"/>
          <w:color w:val="000000"/>
          <w:sz w:val="28"/>
        </w:rPr>
        <w:lastRenderedPageBreak/>
        <w:t>исторические времена. Выдающиеся люди разных эпох как носители базовых национальных ценностей.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</w:t>
      </w:r>
      <w:r w:rsidRPr="0035794A">
        <w:rPr>
          <w:rFonts w:ascii="Times New Roman" w:hAnsi="Times New Roman"/>
          <w:color w:val="000000"/>
          <w:sz w:val="28"/>
        </w:rPr>
        <w:lastRenderedPageBreak/>
        <w:t>велосипедиста, правила использования самоката и других средств индивидуальной мобильности.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62B1B" w:rsidRPr="0035794A" w:rsidRDefault="002A0FFF">
      <w:pPr>
        <w:numPr>
          <w:ilvl w:val="0"/>
          <w:numId w:val="2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62B1B" w:rsidRPr="0035794A" w:rsidRDefault="002A0FFF">
      <w:pPr>
        <w:numPr>
          <w:ilvl w:val="0"/>
          <w:numId w:val="2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62B1B" w:rsidRPr="0035794A" w:rsidRDefault="002A0FFF">
      <w:pPr>
        <w:numPr>
          <w:ilvl w:val="0"/>
          <w:numId w:val="2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962B1B" w:rsidRPr="0035794A" w:rsidRDefault="002A0FFF">
      <w:pPr>
        <w:numPr>
          <w:ilvl w:val="0"/>
          <w:numId w:val="2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62B1B" w:rsidRPr="0035794A" w:rsidRDefault="002A0FFF">
      <w:pPr>
        <w:numPr>
          <w:ilvl w:val="0"/>
          <w:numId w:val="2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62B1B" w:rsidRPr="0035794A" w:rsidRDefault="002A0FFF">
      <w:pPr>
        <w:numPr>
          <w:ilvl w:val="0"/>
          <w:numId w:val="2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962B1B" w:rsidRPr="0035794A" w:rsidRDefault="002A0FFF">
      <w:pPr>
        <w:numPr>
          <w:ilvl w:val="0"/>
          <w:numId w:val="2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962B1B" w:rsidRPr="0035794A" w:rsidRDefault="002A0FFF">
      <w:pPr>
        <w:numPr>
          <w:ilvl w:val="0"/>
          <w:numId w:val="2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62B1B" w:rsidRPr="0035794A" w:rsidRDefault="002A0FFF">
      <w:pPr>
        <w:numPr>
          <w:ilvl w:val="0"/>
          <w:numId w:val="2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62B1B" w:rsidRPr="0035794A" w:rsidRDefault="002A0FFF">
      <w:pPr>
        <w:numPr>
          <w:ilvl w:val="0"/>
          <w:numId w:val="2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35794A" w:rsidRDefault="0035794A" w:rsidP="0035794A">
      <w:pPr>
        <w:spacing w:after="0" w:line="264" w:lineRule="auto"/>
        <w:ind w:left="600"/>
        <w:jc w:val="both"/>
        <w:rPr>
          <w:rFonts w:ascii="Times New Roman" w:hAnsi="Times New Roman"/>
          <w:color w:val="000000"/>
          <w:sz w:val="28"/>
        </w:rPr>
      </w:pPr>
    </w:p>
    <w:p w:rsidR="0035794A" w:rsidRDefault="0035794A" w:rsidP="0035794A">
      <w:pPr>
        <w:spacing w:after="0" w:line="264" w:lineRule="auto"/>
        <w:ind w:left="600"/>
        <w:jc w:val="both"/>
        <w:rPr>
          <w:rFonts w:ascii="Times New Roman" w:hAnsi="Times New Roman"/>
          <w:color w:val="000000"/>
          <w:sz w:val="28"/>
        </w:rPr>
      </w:pPr>
    </w:p>
    <w:p w:rsidR="00962B1B" w:rsidRPr="0035794A" w:rsidRDefault="002A0FFF">
      <w:pPr>
        <w:spacing w:after="0" w:line="264" w:lineRule="auto"/>
        <w:ind w:left="120"/>
        <w:jc w:val="both"/>
      </w:pPr>
      <w:bookmarkStart w:id="7" w:name="block-1401160"/>
      <w:bookmarkEnd w:id="6"/>
      <w:r w:rsidRPr="0035794A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62B1B" w:rsidRPr="0035794A" w:rsidRDefault="00962B1B">
      <w:pPr>
        <w:spacing w:after="0"/>
        <w:ind w:left="120"/>
      </w:pPr>
    </w:p>
    <w:p w:rsidR="00962B1B" w:rsidRPr="0035794A" w:rsidRDefault="002A0FFF">
      <w:pPr>
        <w:spacing w:after="0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</w:t>
      </w:r>
      <w:r w:rsidRPr="0035794A">
        <w:rPr>
          <w:rFonts w:ascii="Times New Roman" w:hAnsi="Times New Roman"/>
          <w:color w:val="000000"/>
          <w:sz w:val="28"/>
        </w:rPr>
        <w:lastRenderedPageBreak/>
        <w:t>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5794A" w:rsidRDefault="0035794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62B1B" w:rsidRPr="0035794A" w:rsidRDefault="002A0FFF">
      <w:pPr>
        <w:numPr>
          <w:ilvl w:val="0"/>
          <w:numId w:val="2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62B1B" w:rsidRPr="0035794A" w:rsidRDefault="002A0FFF">
      <w:pPr>
        <w:numPr>
          <w:ilvl w:val="0"/>
          <w:numId w:val="2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62B1B" w:rsidRPr="0035794A" w:rsidRDefault="002A0FFF">
      <w:pPr>
        <w:numPr>
          <w:ilvl w:val="0"/>
          <w:numId w:val="2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62B1B" w:rsidRPr="0035794A" w:rsidRDefault="002A0FFF">
      <w:pPr>
        <w:numPr>
          <w:ilvl w:val="0"/>
          <w:numId w:val="2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962B1B" w:rsidRPr="0035794A" w:rsidRDefault="002A0FFF">
      <w:pPr>
        <w:numPr>
          <w:ilvl w:val="0"/>
          <w:numId w:val="2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962B1B" w:rsidRPr="0035794A" w:rsidRDefault="002A0FFF">
      <w:pPr>
        <w:numPr>
          <w:ilvl w:val="0"/>
          <w:numId w:val="2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62B1B" w:rsidRPr="0035794A" w:rsidRDefault="002A0FFF">
      <w:pPr>
        <w:numPr>
          <w:ilvl w:val="0"/>
          <w:numId w:val="2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62B1B" w:rsidRPr="0035794A" w:rsidRDefault="002A0FFF">
      <w:pPr>
        <w:numPr>
          <w:ilvl w:val="0"/>
          <w:numId w:val="3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62B1B" w:rsidRPr="0035794A" w:rsidRDefault="002A0FFF">
      <w:pPr>
        <w:numPr>
          <w:ilvl w:val="0"/>
          <w:numId w:val="3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62B1B" w:rsidRPr="0035794A" w:rsidRDefault="002A0FFF">
      <w:pPr>
        <w:numPr>
          <w:ilvl w:val="0"/>
          <w:numId w:val="3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962B1B" w:rsidRPr="0035794A" w:rsidRDefault="002A0FFF">
      <w:pPr>
        <w:numPr>
          <w:ilvl w:val="0"/>
          <w:numId w:val="3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62B1B" w:rsidRPr="0035794A" w:rsidRDefault="00962B1B">
      <w:pPr>
        <w:spacing w:after="0"/>
        <w:ind w:left="120"/>
      </w:pPr>
    </w:p>
    <w:p w:rsidR="0035794A" w:rsidRDefault="0035794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62B1B" w:rsidRPr="0035794A" w:rsidRDefault="002A0FFF">
      <w:pPr>
        <w:spacing w:after="0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62B1B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962B1B" w:rsidRPr="0035794A" w:rsidRDefault="002A0FFF">
      <w:pPr>
        <w:numPr>
          <w:ilvl w:val="0"/>
          <w:numId w:val="3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62B1B" w:rsidRPr="0035794A" w:rsidRDefault="002A0FFF">
      <w:pPr>
        <w:numPr>
          <w:ilvl w:val="0"/>
          <w:numId w:val="3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962B1B" w:rsidRPr="0035794A" w:rsidRDefault="00962B1B">
      <w:pPr>
        <w:spacing w:after="0"/>
        <w:ind w:left="120"/>
      </w:pPr>
    </w:p>
    <w:p w:rsidR="00962B1B" w:rsidRPr="0035794A" w:rsidRDefault="002A0FFF">
      <w:pPr>
        <w:spacing w:after="0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962B1B" w:rsidRPr="0035794A" w:rsidRDefault="00962B1B">
      <w:pPr>
        <w:spacing w:after="0"/>
        <w:ind w:left="120"/>
      </w:pP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1 КЛАСС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35794A">
        <w:rPr>
          <w:rFonts w:ascii="Times New Roman" w:hAnsi="Times New Roman"/>
          <w:b/>
          <w:color w:val="000000"/>
          <w:sz w:val="28"/>
        </w:rPr>
        <w:t xml:space="preserve">1 классе </w:t>
      </w:r>
      <w:r w:rsidRPr="0035794A">
        <w:rPr>
          <w:rFonts w:ascii="Times New Roman" w:hAnsi="Times New Roman"/>
          <w:color w:val="000000"/>
          <w:sz w:val="28"/>
        </w:rPr>
        <w:t>обучающийся научится: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2 КЛАСС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К концу обучения во </w:t>
      </w:r>
      <w:r w:rsidRPr="0035794A">
        <w:rPr>
          <w:rFonts w:ascii="Times New Roman" w:hAnsi="Times New Roman"/>
          <w:b/>
          <w:color w:val="000000"/>
          <w:sz w:val="28"/>
        </w:rPr>
        <w:t xml:space="preserve">2 классе </w:t>
      </w:r>
      <w:r w:rsidRPr="0035794A">
        <w:rPr>
          <w:rFonts w:ascii="Times New Roman" w:hAnsi="Times New Roman"/>
          <w:color w:val="000000"/>
          <w:sz w:val="28"/>
        </w:rPr>
        <w:t>обучающийся научится: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3 КЛАСС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35794A">
        <w:rPr>
          <w:rFonts w:ascii="Times New Roman" w:hAnsi="Times New Roman"/>
          <w:b/>
          <w:color w:val="000000"/>
          <w:sz w:val="28"/>
        </w:rPr>
        <w:t xml:space="preserve">3 классе </w:t>
      </w:r>
      <w:r w:rsidRPr="0035794A">
        <w:rPr>
          <w:rFonts w:ascii="Times New Roman" w:hAnsi="Times New Roman"/>
          <w:color w:val="000000"/>
          <w:sz w:val="28"/>
        </w:rPr>
        <w:t>обучающийся научится: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соблюдать правила безопасного поведения пассажира железнодорожного, водного и авиатранспорта;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962B1B" w:rsidRDefault="002A0FF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4 КЛАСС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35794A">
        <w:rPr>
          <w:rFonts w:ascii="Times New Roman" w:hAnsi="Times New Roman"/>
          <w:b/>
          <w:color w:val="000000"/>
          <w:sz w:val="28"/>
        </w:rPr>
        <w:t xml:space="preserve">4 классе </w:t>
      </w:r>
      <w:r w:rsidRPr="0035794A">
        <w:rPr>
          <w:rFonts w:ascii="Times New Roman" w:hAnsi="Times New Roman"/>
          <w:color w:val="000000"/>
          <w:sz w:val="28"/>
        </w:rPr>
        <w:t>обучающийся научится: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962B1B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62B1B" w:rsidRPr="0035794A" w:rsidRDefault="00962B1B">
      <w:pPr>
        <w:sectPr w:rsidR="00962B1B" w:rsidRPr="0035794A" w:rsidSect="00BA45CF">
          <w:pgSz w:w="11906" w:h="16383"/>
          <w:pgMar w:top="426" w:right="850" w:bottom="1134" w:left="1134" w:header="720" w:footer="720" w:gutter="0"/>
          <w:cols w:space="720"/>
        </w:sectPr>
      </w:pPr>
    </w:p>
    <w:p w:rsidR="00962B1B" w:rsidRDefault="002A0FFF">
      <w:pPr>
        <w:spacing w:after="0"/>
        <w:ind w:left="120"/>
      </w:pPr>
      <w:bookmarkStart w:id="8" w:name="block-1401158"/>
      <w:bookmarkEnd w:id="7"/>
      <w:r w:rsidRPr="0035794A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962B1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Мир животных. Разные группы </w:t>
            </w:r>
            <w:proofErr w:type="spellStart"/>
            <w:r w:rsidRPr="0035794A">
              <w:rPr>
                <w:rFonts w:ascii="Times New Roman" w:hAnsi="Times New Roman"/>
                <w:color w:val="000000"/>
                <w:sz w:val="24"/>
              </w:rPr>
              <w:t>житвотных</w:t>
            </w:r>
            <w:proofErr w:type="spellEnd"/>
            <w:r w:rsidRPr="0035794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</w:tbl>
    <w:p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62B1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Методы познания природы. Земля и другие </w:t>
            </w:r>
            <w:proofErr w:type="spellStart"/>
            <w:r w:rsidRPr="0035794A">
              <w:rPr>
                <w:rFonts w:ascii="Times New Roman" w:hAnsi="Times New Roman"/>
                <w:color w:val="000000"/>
                <w:sz w:val="24"/>
              </w:rPr>
              <w:t>панеты</w:t>
            </w:r>
            <w:proofErr w:type="spellEnd"/>
            <w:r w:rsidRPr="0035794A">
              <w:rPr>
                <w:rFonts w:ascii="Times New Roman" w:hAnsi="Times New Roman"/>
                <w:color w:val="000000"/>
                <w:sz w:val="24"/>
              </w:rPr>
              <w:t>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</w:tbl>
    <w:p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62B1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</w:tbl>
    <w:p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962B1B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</w:tbl>
    <w:p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2B1B" w:rsidRPr="0035794A" w:rsidRDefault="00BA45CF" w:rsidP="00BA45CF">
      <w:pPr>
        <w:tabs>
          <w:tab w:val="left" w:pos="2070"/>
        </w:tabs>
        <w:spacing w:after="0"/>
        <w:jc w:val="center"/>
      </w:pPr>
      <w:bookmarkStart w:id="9" w:name="block-140115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</w:t>
      </w:r>
      <w:r w:rsidR="002A0FFF" w:rsidRPr="0035794A">
        <w:rPr>
          <w:rFonts w:ascii="Times New Roman" w:hAnsi="Times New Roman"/>
          <w:b/>
          <w:color w:val="000000"/>
          <w:sz w:val="28"/>
        </w:rPr>
        <w:t>ЕБНО-МЕТОДИЧЕСКОЕ ОБЕСПЕЧЕНИЕ ОБРАЗОВАТЕЛЬНОГО ПРОЦЕССА</w:t>
      </w:r>
    </w:p>
    <w:p w:rsidR="00962B1B" w:rsidRPr="0035794A" w:rsidRDefault="002A0FFF" w:rsidP="00BA45CF">
      <w:pPr>
        <w:spacing w:after="0" w:line="480" w:lineRule="auto"/>
        <w:ind w:left="120"/>
        <w:jc w:val="center"/>
      </w:pPr>
      <w:r w:rsidRPr="0035794A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color w:val="000000"/>
          <w:sz w:val="28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35794A">
        <w:rPr>
          <w:sz w:val="28"/>
        </w:rPr>
        <w:br/>
      </w:r>
      <w:r w:rsidRPr="0035794A">
        <w:rPr>
          <w:rFonts w:ascii="Times New Roman" w:hAnsi="Times New Roman"/>
          <w:color w:val="000000"/>
          <w:sz w:val="28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35794A">
        <w:rPr>
          <w:sz w:val="28"/>
        </w:rPr>
        <w:br/>
      </w:r>
      <w:r w:rsidRPr="0035794A">
        <w:rPr>
          <w:rFonts w:ascii="Times New Roman" w:hAnsi="Times New Roman"/>
          <w:color w:val="000000"/>
          <w:sz w:val="28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35794A">
        <w:rPr>
          <w:sz w:val="28"/>
        </w:rPr>
        <w:br/>
      </w:r>
      <w:bookmarkStart w:id="10" w:name="7242d94d-e1f1-4df7-9b61-f04a247942f3"/>
      <w:r w:rsidRPr="0035794A">
        <w:rPr>
          <w:rFonts w:ascii="Times New Roman" w:hAnsi="Times New Roman"/>
          <w:color w:val="000000"/>
          <w:sz w:val="28"/>
        </w:rPr>
        <w:t xml:space="preserve"> • Окружающий мир: 4-й класс: учебник: в 2 частях, 4 класс/ Плешаков А.А., </w:t>
      </w:r>
      <w:proofErr w:type="spellStart"/>
      <w:r w:rsidRPr="0035794A">
        <w:rPr>
          <w:rFonts w:ascii="Times New Roman" w:hAnsi="Times New Roman"/>
          <w:color w:val="000000"/>
          <w:sz w:val="28"/>
        </w:rPr>
        <w:t>Крючкова</w:t>
      </w:r>
      <w:proofErr w:type="spellEnd"/>
      <w:r w:rsidRPr="0035794A">
        <w:rPr>
          <w:rFonts w:ascii="Times New Roman" w:hAnsi="Times New Roman"/>
          <w:color w:val="000000"/>
          <w:sz w:val="28"/>
        </w:rPr>
        <w:t xml:space="preserve"> Е.А., Акционерное общество «Издательство «Просвещение»</w:t>
      </w:r>
      <w:bookmarkEnd w:id="10"/>
      <w:r w:rsidRPr="0035794A">
        <w:rPr>
          <w:rFonts w:ascii="Times New Roman" w:hAnsi="Times New Roman"/>
          <w:color w:val="000000"/>
          <w:sz w:val="28"/>
        </w:rPr>
        <w:t>‌​</w:t>
      </w:r>
    </w:p>
    <w:p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color w:val="000000"/>
          <w:sz w:val="28"/>
        </w:rPr>
        <w:t>​‌</w:t>
      </w:r>
      <w:bookmarkStart w:id="11" w:name="12cc1628-0d25-4286-88bf-ee4d9ac08191"/>
      <w:r w:rsidRPr="0035794A">
        <w:rPr>
          <w:rFonts w:ascii="Times New Roman" w:hAnsi="Times New Roman"/>
          <w:color w:val="000000"/>
          <w:sz w:val="28"/>
        </w:rPr>
        <w:t xml:space="preserve">Рабочие тетради 1-4 классы </w:t>
      </w:r>
      <w:proofErr w:type="gramStart"/>
      <w:r w:rsidRPr="0035794A">
        <w:rPr>
          <w:rFonts w:ascii="Times New Roman" w:hAnsi="Times New Roman"/>
          <w:color w:val="000000"/>
          <w:sz w:val="28"/>
        </w:rPr>
        <w:t>А .</w:t>
      </w:r>
      <w:proofErr w:type="gramEnd"/>
      <w:r w:rsidRPr="0035794A">
        <w:rPr>
          <w:rFonts w:ascii="Times New Roman" w:hAnsi="Times New Roman"/>
          <w:color w:val="000000"/>
          <w:sz w:val="28"/>
        </w:rPr>
        <w:t xml:space="preserve"> А. Плешаков </w:t>
      </w:r>
      <w:bookmarkEnd w:id="11"/>
      <w:r w:rsidRPr="0035794A">
        <w:rPr>
          <w:rFonts w:ascii="Times New Roman" w:hAnsi="Times New Roman"/>
          <w:color w:val="000000"/>
          <w:sz w:val="28"/>
        </w:rPr>
        <w:t>‌</w:t>
      </w:r>
    </w:p>
    <w:p w:rsidR="00962B1B" w:rsidRPr="0035794A" w:rsidRDefault="002A0FFF">
      <w:pPr>
        <w:spacing w:after="0"/>
        <w:ind w:left="120"/>
      </w:pPr>
      <w:r w:rsidRPr="0035794A">
        <w:rPr>
          <w:rFonts w:ascii="Times New Roman" w:hAnsi="Times New Roman"/>
          <w:color w:val="000000"/>
          <w:sz w:val="28"/>
        </w:rPr>
        <w:t>​</w:t>
      </w:r>
    </w:p>
    <w:p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color w:val="000000"/>
          <w:sz w:val="28"/>
        </w:rPr>
        <w:t>​‌</w:t>
      </w:r>
      <w:bookmarkStart w:id="12" w:name="95f05c12-f0c4-4d54-885b-c56ae9683aa1"/>
      <w:r w:rsidRPr="0035794A">
        <w:rPr>
          <w:rFonts w:ascii="Times New Roman" w:hAnsi="Times New Roman"/>
          <w:color w:val="000000"/>
          <w:sz w:val="28"/>
        </w:rPr>
        <w:t xml:space="preserve"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</w:t>
      </w:r>
      <w:r w:rsidR="0035794A">
        <w:rPr>
          <w:rFonts w:ascii="Times New Roman" w:hAnsi="Times New Roman"/>
          <w:color w:val="000000"/>
          <w:sz w:val="28"/>
        </w:rPr>
        <w:t xml:space="preserve"> П</w:t>
      </w:r>
      <w:r w:rsidRPr="0035794A">
        <w:rPr>
          <w:rFonts w:ascii="Times New Roman" w:hAnsi="Times New Roman"/>
          <w:color w:val="000000"/>
          <w:sz w:val="28"/>
        </w:rPr>
        <w:t>росвещение,2022</w:t>
      </w:r>
      <w:bookmarkEnd w:id="12"/>
      <w:r w:rsidRPr="0035794A">
        <w:rPr>
          <w:rFonts w:ascii="Times New Roman" w:hAnsi="Times New Roman"/>
          <w:color w:val="000000"/>
          <w:sz w:val="28"/>
        </w:rPr>
        <w:t>‌​</w:t>
      </w:r>
    </w:p>
    <w:p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5794A" w:rsidRDefault="002A0FFF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35794A">
        <w:rPr>
          <w:rFonts w:ascii="Times New Roman" w:hAnsi="Times New Roman"/>
          <w:color w:val="000000"/>
          <w:sz w:val="28"/>
        </w:rPr>
        <w:t>​</w:t>
      </w:r>
      <w:r w:rsidRPr="0035794A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5794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yandex</w:t>
      </w:r>
      <w:r w:rsidRPr="0035794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5794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35794A">
        <w:rPr>
          <w:rFonts w:ascii="Times New Roman" w:hAnsi="Times New Roman"/>
          <w:color w:val="000000"/>
          <w:sz w:val="28"/>
        </w:rPr>
        <w:t>/</w:t>
      </w:r>
      <w:r w:rsidRPr="0035794A">
        <w:rPr>
          <w:sz w:val="28"/>
        </w:rPr>
        <w:br/>
      </w:r>
      <w:r w:rsidRPr="0035794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5794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35794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5794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35794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hometasks</w:t>
      </w:r>
      <w:r w:rsidRPr="0035794A">
        <w:rPr>
          <w:sz w:val="28"/>
        </w:rPr>
        <w:br/>
      </w:r>
      <w:r w:rsidRPr="0035794A">
        <w:rPr>
          <w:rFonts w:ascii="Times New Roman" w:hAnsi="Times New Roman"/>
          <w:color w:val="000000"/>
          <w:sz w:val="28"/>
        </w:rPr>
        <w:t xml:space="preserve"> </w:t>
      </w:r>
      <w:hyperlink r:id="rId42" w:history="1">
        <w:r w:rsidR="0035794A" w:rsidRPr="0004499B">
          <w:rPr>
            <w:rStyle w:val="ab"/>
            <w:rFonts w:ascii="Times New Roman" w:hAnsi="Times New Roman"/>
            <w:sz w:val="28"/>
          </w:rPr>
          <w:t>https://resh.edu.ru/</w:t>
        </w:r>
      </w:hyperlink>
    </w:p>
    <w:p w:rsidR="00962B1B" w:rsidRPr="0035794A" w:rsidRDefault="002A0FFF" w:rsidP="00BA45CF">
      <w:pPr>
        <w:spacing w:after="0" w:line="480" w:lineRule="auto"/>
        <w:ind w:left="120"/>
        <w:sectPr w:rsidR="00962B1B" w:rsidRPr="0035794A" w:rsidSect="0035794A">
          <w:pgSz w:w="11906" w:h="16383"/>
          <w:pgMar w:top="567" w:right="850" w:bottom="709" w:left="1418" w:header="720" w:footer="720" w:gutter="0"/>
          <w:cols w:space="720"/>
        </w:sectPr>
      </w:pPr>
      <w:r w:rsidRPr="0035794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5794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35794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5794A">
        <w:rPr>
          <w:rFonts w:ascii="Times New Roman" w:hAnsi="Times New Roman"/>
          <w:color w:val="000000"/>
          <w:sz w:val="28"/>
        </w:rPr>
        <w:t>/</w:t>
      </w:r>
      <w:r w:rsidRPr="0035794A">
        <w:rPr>
          <w:sz w:val="28"/>
        </w:rPr>
        <w:br/>
      </w:r>
      <w:bookmarkStart w:id="13" w:name="e2202d81-27be-4f22-aeb6-9d447e67c650"/>
      <w:r w:rsidRPr="0035794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5794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uchitelya</w:t>
      </w:r>
      <w:r w:rsidRPr="0035794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bookmarkEnd w:id="13"/>
    </w:p>
    <w:bookmarkEnd w:id="9"/>
    <w:p w:rsidR="002A0FFF" w:rsidRPr="0035794A" w:rsidRDefault="002A0FFF" w:rsidP="00BA45CF"/>
    <w:sectPr w:rsidR="002A0FFF" w:rsidRPr="003579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B2FDC"/>
    <w:multiLevelType w:val="multilevel"/>
    <w:tmpl w:val="87880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170B4B"/>
    <w:multiLevelType w:val="multilevel"/>
    <w:tmpl w:val="FE4EC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9497F"/>
    <w:multiLevelType w:val="multilevel"/>
    <w:tmpl w:val="7E1EA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4D0094"/>
    <w:multiLevelType w:val="multilevel"/>
    <w:tmpl w:val="B0564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CD5F43"/>
    <w:multiLevelType w:val="multilevel"/>
    <w:tmpl w:val="A942B7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B71B0C"/>
    <w:multiLevelType w:val="multilevel"/>
    <w:tmpl w:val="C99C0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623CD0"/>
    <w:multiLevelType w:val="multilevel"/>
    <w:tmpl w:val="5E7AE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525359"/>
    <w:multiLevelType w:val="multilevel"/>
    <w:tmpl w:val="75EC3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EB3C06"/>
    <w:multiLevelType w:val="multilevel"/>
    <w:tmpl w:val="F588E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F71AA6"/>
    <w:multiLevelType w:val="multilevel"/>
    <w:tmpl w:val="2B105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193005"/>
    <w:multiLevelType w:val="multilevel"/>
    <w:tmpl w:val="C4301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DD06E7"/>
    <w:multiLevelType w:val="multilevel"/>
    <w:tmpl w:val="04800B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BB4281"/>
    <w:multiLevelType w:val="multilevel"/>
    <w:tmpl w:val="0696E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8052B0"/>
    <w:multiLevelType w:val="multilevel"/>
    <w:tmpl w:val="D8826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9F15BD"/>
    <w:multiLevelType w:val="multilevel"/>
    <w:tmpl w:val="2BF6F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D108CB"/>
    <w:multiLevelType w:val="multilevel"/>
    <w:tmpl w:val="1444EF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E9196C"/>
    <w:multiLevelType w:val="multilevel"/>
    <w:tmpl w:val="E0D01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F1C0E50"/>
    <w:multiLevelType w:val="multilevel"/>
    <w:tmpl w:val="A02E6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8846235"/>
    <w:multiLevelType w:val="multilevel"/>
    <w:tmpl w:val="CD781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550772"/>
    <w:multiLevelType w:val="multilevel"/>
    <w:tmpl w:val="C18ED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866D7B"/>
    <w:multiLevelType w:val="multilevel"/>
    <w:tmpl w:val="B0FEAC6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EDB1705"/>
    <w:multiLevelType w:val="multilevel"/>
    <w:tmpl w:val="B02C0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F0B3E64"/>
    <w:multiLevelType w:val="multilevel"/>
    <w:tmpl w:val="6382F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02A5C98"/>
    <w:multiLevelType w:val="multilevel"/>
    <w:tmpl w:val="DF2C4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0AA0BED"/>
    <w:multiLevelType w:val="multilevel"/>
    <w:tmpl w:val="4880D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2795FE0"/>
    <w:multiLevelType w:val="multilevel"/>
    <w:tmpl w:val="A0986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3CC21AC"/>
    <w:multiLevelType w:val="multilevel"/>
    <w:tmpl w:val="05E68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3D0468D"/>
    <w:multiLevelType w:val="multilevel"/>
    <w:tmpl w:val="9BE2C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5FE5B99"/>
    <w:multiLevelType w:val="multilevel"/>
    <w:tmpl w:val="8E5E4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70E3A1E"/>
    <w:multiLevelType w:val="multilevel"/>
    <w:tmpl w:val="A3DCD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8D30DB4"/>
    <w:multiLevelType w:val="multilevel"/>
    <w:tmpl w:val="D10C5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E32217"/>
    <w:multiLevelType w:val="multilevel"/>
    <w:tmpl w:val="1C22C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C3F47B3"/>
    <w:multiLevelType w:val="multilevel"/>
    <w:tmpl w:val="A6580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D0615AA"/>
    <w:multiLevelType w:val="multilevel"/>
    <w:tmpl w:val="7B562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2972CE4"/>
    <w:multiLevelType w:val="multilevel"/>
    <w:tmpl w:val="B9D49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2AD75E8"/>
    <w:multiLevelType w:val="multilevel"/>
    <w:tmpl w:val="4F341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51726F9"/>
    <w:multiLevelType w:val="multilevel"/>
    <w:tmpl w:val="90906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EAF3A0B"/>
    <w:multiLevelType w:val="multilevel"/>
    <w:tmpl w:val="EA5A2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6924AE5"/>
    <w:multiLevelType w:val="multilevel"/>
    <w:tmpl w:val="F1060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A903F6"/>
    <w:multiLevelType w:val="multilevel"/>
    <w:tmpl w:val="5D2CF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F94144"/>
    <w:multiLevelType w:val="multilevel"/>
    <w:tmpl w:val="18B66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7842B0"/>
    <w:multiLevelType w:val="multilevel"/>
    <w:tmpl w:val="5372D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2D4C73"/>
    <w:multiLevelType w:val="multilevel"/>
    <w:tmpl w:val="27ECC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5"/>
  </w:num>
  <w:num w:numId="3">
    <w:abstractNumId w:val="40"/>
  </w:num>
  <w:num w:numId="4">
    <w:abstractNumId w:val="16"/>
  </w:num>
  <w:num w:numId="5">
    <w:abstractNumId w:val="36"/>
  </w:num>
  <w:num w:numId="6">
    <w:abstractNumId w:val="17"/>
  </w:num>
  <w:num w:numId="7">
    <w:abstractNumId w:val="35"/>
  </w:num>
  <w:num w:numId="8">
    <w:abstractNumId w:val="30"/>
  </w:num>
  <w:num w:numId="9">
    <w:abstractNumId w:val="8"/>
  </w:num>
  <w:num w:numId="10">
    <w:abstractNumId w:val="11"/>
  </w:num>
  <w:num w:numId="11">
    <w:abstractNumId w:val="19"/>
  </w:num>
  <w:num w:numId="12">
    <w:abstractNumId w:val="20"/>
  </w:num>
  <w:num w:numId="13">
    <w:abstractNumId w:val="14"/>
  </w:num>
  <w:num w:numId="14">
    <w:abstractNumId w:val="9"/>
  </w:num>
  <w:num w:numId="15">
    <w:abstractNumId w:val="37"/>
  </w:num>
  <w:num w:numId="16">
    <w:abstractNumId w:val="21"/>
  </w:num>
  <w:num w:numId="17">
    <w:abstractNumId w:val="34"/>
  </w:num>
  <w:num w:numId="18">
    <w:abstractNumId w:val="10"/>
  </w:num>
  <w:num w:numId="19">
    <w:abstractNumId w:val="24"/>
  </w:num>
  <w:num w:numId="20">
    <w:abstractNumId w:val="42"/>
  </w:num>
  <w:num w:numId="21">
    <w:abstractNumId w:val="18"/>
  </w:num>
  <w:num w:numId="22">
    <w:abstractNumId w:val="29"/>
  </w:num>
  <w:num w:numId="23">
    <w:abstractNumId w:val="7"/>
  </w:num>
  <w:num w:numId="24">
    <w:abstractNumId w:val="2"/>
  </w:num>
  <w:num w:numId="25">
    <w:abstractNumId w:val="12"/>
  </w:num>
  <w:num w:numId="26">
    <w:abstractNumId w:val="33"/>
  </w:num>
  <w:num w:numId="27">
    <w:abstractNumId w:val="39"/>
  </w:num>
  <w:num w:numId="28">
    <w:abstractNumId w:val="26"/>
  </w:num>
  <w:num w:numId="29">
    <w:abstractNumId w:val="28"/>
  </w:num>
  <w:num w:numId="30">
    <w:abstractNumId w:val="1"/>
  </w:num>
  <w:num w:numId="31">
    <w:abstractNumId w:val="31"/>
  </w:num>
  <w:num w:numId="32">
    <w:abstractNumId w:val="3"/>
  </w:num>
  <w:num w:numId="33">
    <w:abstractNumId w:val="23"/>
  </w:num>
  <w:num w:numId="34">
    <w:abstractNumId w:val="22"/>
  </w:num>
  <w:num w:numId="35">
    <w:abstractNumId w:val="27"/>
  </w:num>
  <w:num w:numId="36">
    <w:abstractNumId w:val="0"/>
  </w:num>
  <w:num w:numId="37">
    <w:abstractNumId w:val="6"/>
  </w:num>
  <w:num w:numId="38">
    <w:abstractNumId w:val="25"/>
  </w:num>
  <w:num w:numId="39">
    <w:abstractNumId w:val="38"/>
  </w:num>
  <w:num w:numId="40">
    <w:abstractNumId w:val="32"/>
  </w:num>
  <w:num w:numId="41">
    <w:abstractNumId w:val="41"/>
  </w:num>
  <w:num w:numId="42">
    <w:abstractNumId w:val="5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2B1B"/>
    <w:rsid w:val="00186DD6"/>
    <w:rsid w:val="002A0FFF"/>
    <w:rsid w:val="0035794A"/>
    <w:rsid w:val="00630839"/>
    <w:rsid w:val="00962B1B"/>
    <w:rsid w:val="00BA45CF"/>
    <w:rsid w:val="00BC0FB0"/>
    <w:rsid w:val="00C269D9"/>
    <w:rsid w:val="00CC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B2BBB"/>
  <w15:docId w15:val="{97298553-E0C2-4490-B531-98AE4B7F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BA45CF"/>
    <w:pPr>
      <w:spacing w:after="0" w:line="240" w:lineRule="auto"/>
    </w:pPr>
    <w:rPr>
      <w:rFonts w:ascii="Times New Roman" w:eastAsiaTheme="minorHAnsi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2850" TargetMode="External"/><Relationship Id="rId42" Type="http://schemas.openxmlformats.org/officeDocument/2006/relationships/hyperlink" Target="https://resh.edu.ru/" TargetMode="Externa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34</Pages>
  <Words>8687</Words>
  <Characters>49522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2023-06-20T12:01:00Z</dcterms:created>
  <dcterms:modified xsi:type="dcterms:W3CDTF">2024-09-10T03:11:00Z</dcterms:modified>
</cp:coreProperties>
</file>